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C6" w:rsidRPr="00E57153" w:rsidRDefault="00C36CC6" w:rsidP="00C36CC6">
      <w:pPr>
        <w:shd w:val="clear" w:color="auto" w:fill="FFFFFF"/>
        <w:rPr>
          <w:rFonts w:cs="Arial"/>
          <w:b/>
          <w:sz w:val="20"/>
        </w:rPr>
      </w:pPr>
      <w:r w:rsidRPr="00E57153">
        <w:rPr>
          <w:rFonts w:cs="Arial"/>
          <w:b/>
          <w:sz w:val="20"/>
        </w:rPr>
        <w:t>KÖNIG LEAR</w:t>
      </w:r>
    </w:p>
    <w:p w:rsidR="00C36CC6" w:rsidRPr="00E57153" w:rsidRDefault="00C36CC6" w:rsidP="00C36CC6">
      <w:pPr>
        <w:shd w:val="clear" w:color="auto" w:fill="FFFFFF"/>
        <w:rPr>
          <w:rFonts w:cs="Arial"/>
          <w:b/>
          <w:sz w:val="20"/>
        </w:rPr>
      </w:pPr>
      <w:r w:rsidRPr="00E57153">
        <w:rPr>
          <w:rFonts w:cs="Arial"/>
          <w:b/>
          <w:sz w:val="20"/>
        </w:rPr>
        <w:t>von William Shakespeare</w:t>
      </w:r>
    </w:p>
    <w:p w:rsidR="00C36CC6" w:rsidRPr="00E57153" w:rsidRDefault="00C36CC6" w:rsidP="00C36CC6">
      <w:pPr>
        <w:shd w:val="clear" w:color="auto" w:fill="FFFFFF"/>
        <w:rPr>
          <w:rFonts w:cs="Arial"/>
          <w:b/>
          <w:sz w:val="20"/>
        </w:rPr>
      </w:pPr>
      <w:r w:rsidRPr="00E57153">
        <w:rPr>
          <w:rFonts w:cs="Arial"/>
          <w:b/>
          <w:sz w:val="20"/>
        </w:rPr>
        <w:t>übersetzt und neu bearbeitet von Thomas Melle</w:t>
      </w:r>
    </w:p>
    <w:p w:rsidR="00C36CC6" w:rsidRPr="00E57153" w:rsidRDefault="00C36CC6" w:rsidP="00C36CC6">
      <w:pPr>
        <w:shd w:val="clear" w:color="auto" w:fill="FFFFFF"/>
        <w:rPr>
          <w:rFonts w:cs="Arial"/>
          <w:b/>
          <w:sz w:val="20"/>
        </w:rPr>
      </w:pPr>
      <w:r w:rsidRPr="00E57153">
        <w:rPr>
          <w:rFonts w:cs="Arial"/>
          <w:b/>
          <w:sz w:val="20"/>
        </w:rPr>
        <w:t>Regie: Anne Lenk</w:t>
      </w:r>
    </w:p>
    <w:p w:rsidR="00C36CC6" w:rsidRPr="00E57153" w:rsidRDefault="00C36CC6" w:rsidP="00C36CC6">
      <w:pPr>
        <w:shd w:val="clear" w:color="auto" w:fill="FFFFFF"/>
        <w:rPr>
          <w:rFonts w:cs="Arial"/>
          <w:b/>
          <w:sz w:val="20"/>
        </w:rPr>
      </w:pPr>
    </w:p>
    <w:p w:rsidR="00C36CC6" w:rsidRPr="00E57153" w:rsidRDefault="00C36CC6" w:rsidP="00C36CC6">
      <w:pPr>
        <w:shd w:val="clear" w:color="auto" w:fill="FFFFFF"/>
        <w:rPr>
          <w:rFonts w:cs="Arial"/>
          <w:b/>
          <w:sz w:val="20"/>
        </w:rPr>
      </w:pPr>
      <w:r w:rsidRPr="00E57153">
        <w:rPr>
          <w:rFonts w:cs="Arial"/>
          <w:b/>
          <w:sz w:val="20"/>
        </w:rPr>
        <w:t>Premiere am 19. Oktober 2024</w:t>
      </w:r>
      <w:r w:rsidRPr="00E57153">
        <w:rPr>
          <w:rFonts w:cs="Arial"/>
          <w:b/>
          <w:sz w:val="20"/>
        </w:rPr>
        <w:t xml:space="preserve"> | Pfauen</w:t>
      </w:r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C36CC6" w:rsidRPr="00AA789F" w:rsidRDefault="00C36CC6" w:rsidP="00C36CC6">
      <w:pPr>
        <w:rPr>
          <w:rFonts w:cs="Arial"/>
          <w:b/>
          <w:bCs/>
          <w:color w:val="000000" w:themeColor="text1"/>
          <w:sz w:val="20"/>
        </w:rPr>
      </w:pPr>
      <w:r w:rsidRPr="00AA789F">
        <w:rPr>
          <w:rFonts w:cs="Arial"/>
          <w:b/>
          <w:color w:val="000000" w:themeColor="text1"/>
          <w:sz w:val="20"/>
        </w:rPr>
        <w:t>Mit</w:t>
      </w:r>
      <w:r w:rsidRPr="00AA789F">
        <w:rPr>
          <w:rFonts w:cs="Arial"/>
          <w:b/>
          <w:color w:val="000000" w:themeColor="text1"/>
          <w:sz w:val="20"/>
        </w:rPr>
        <w:t>:</w:t>
      </w:r>
      <w:r w:rsidRPr="00AA789F">
        <w:rPr>
          <w:rFonts w:cs="Arial"/>
          <w:b/>
          <w:color w:val="000000" w:themeColor="text1"/>
          <w:sz w:val="20"/>
        </w:rPr>
        <w:t xml:space="preserve"> Rainer Bock, Nancy Mensah-</w:t>
      </w:r>
      <w:proofErr w:type="spellStart"/>
      <w:r w:rsidRPr="00AA789F">
        <w:rPr>
          <w:rFonts w:cs="Arial"/>
          <w:b/>
          <w:color w:val="000000" w:themeColor="text1"/>
          <w:sz w:val="20"/>
        </w:rPr>
        <w:t>Offei</w:t>
      </w:r>
      <w:proofErr w:type="spellEnd"/>
      <w:r w:rsidRPr="00AA789F">
        <w:rPr>
          <w:rFonts w:cs="Arial"/>
          <w:b/>
          <w:color w:val="000000" w:themeColor="text1"/>
          <w:sz w:val="20"/>
        </w:rPr>
        <w:t xml:space="preserve">, Lea Sophie Salfeld, Sasha </w:t>
      </w:r>
      <w:proofErr w:type="spellStart"/>
      <w:r w:rsidRPr="00AA789F">
        <w:rPr>
          <w:rFonts w:cs="Arial"/>
          <w:b/>
          <w:color w:val="000000" w:themeColor="text1"/>
          <w:sz w:val="20"/>
        </w:rPr>
        <w:t>Melroch</w:t>
      </w:r>
      <w:proofErr w:type="spellEnd"/>
      <w:r w:rsidRPr="00AA789F">
        <w:rPr>
          <w:rFonts w:cs="Arial"/>
          <w:b/>
          <w:color w:val="000000" w:themeColor="text1"/>
          <w:sz w:val="20"/>
        </w:rPr>
        <w:t>, Lena Schwarz, Karin Pfammatter, Steven Sowah, Johann Jürgens, Hanna Eichel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bCs/>
          <w:color w:val="000000" w:themeColor="text1"/>
          <w:sz w:val="20"/>
        </w:rPr>
      </w:pPr>
      <w:r w:rsidRPr="00E57153">
        <w:rPr>
          <w:rFonts w:cs="Arial"/>
          <w:b/>
          <w:bCs/>
          <w:color w:val="000000" w:themeColor="text1"/>
          <w:sz w:val="20"/>
        </w:rPr>
        <w:t>Gefolge</w:t>
      </w:r>
      <w:r w:rsidRPr="00E57153">
        <w:rPr>
          <w:rFonts w:cs="Arial"/>
          <w:b/>
          <w:bCs/>
          <w:color w:val="000000" w:themeColor="text1"/>
          <w:sz w:val="20"/>
        </w:rPr>
        <w:t>:</w:t>
      </w:r>
      <w:r w:rsidRPr="00E57153">
        <w:rPr>
          <w:rFonts w:cs="Arial"/>
          <w:b/>
          <w:bCs/>
          <w:color w:val="000000" w:themeColor="text1"/>
          <w:sz w:val="20"/>
        </w:rPr>
        <w:t xml:space="preserve"> Michel </w:t>
      </w:r>
      <w:proofErr w:type="spellStart"/>
      <w:r w:rsidRPr="00E57153">
        <w:rPr>
          <w:rFonts w:cs="Arial"/>
          <w:b/>
          <w:bCs/>
          <w:color w:val="000000" w:themeColor="text1"/>
          <w:sz w:val="20"/>
        </w:rPr>
        <w:t>Brambilla</w:t>
      </w:r>
      <w:proofErr w:type="spellEnd"/>
      <w:r w:rsidRPr="00E57153">
        <w:rPr>
          <w:rFonts w:cs="Arial"/>
          <w:b/>
          <w:bCs/>
          <w:color w:val="000000" w:themeColor="text1"/>
          <w:sz w:val="20"/>
        </w:rPr>
        <w:t>, Lennart Falck, Franz </w:t>
      </w:r>
      <w:proofErr w:type="spellStart"/>
      <w:r w:rsidRPr="00E57153">
        <w:rPr>
          <w:rFonts w:cs="Arial"/>
          <w:b/>
          <w:bCs/>
          <w:color w:val="000000" w:themeColor="text1"/>
          <w:sz w:val="20"/>
        </w:rPr>
        <w:t>Fontanive</w:t>
      </w:r>
      <w:proofErr w:type="spellEnd"/>
      <w:r w:rsidRPr="00E57153">
        <w:rPr>
          <w:rFonts w:cs="Arial"/>
          <w:b/>
          <w:bCs/>
          <w:color w:val="000000" w:themeColor="text1"/>
          <w:sz w:val="20"/>
        </w:rPr>
        <w:t xml:space="preserve">, Kurt Heller, Markus Keusch, Beat de Roche, Pino Simili </w:t>
      </w:r>
      <w:r w:rsidRPr="00E57153">
        <w:rPr>
          <w:rFonts w:cs="Arial"/>
          <w:b/>
          <w:bCs/>
          <w:color w:val="000000" w:themeColor="text1"/>
          <w:sz w:val="20"/>
        </w:rPr>
        <w:t>Tom Willard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© Arno Declair / Schauspielhaus Zürich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bookmarkStart w:id="0" w:name="_GoBack"/>
      <w:bookmarkEnd w:id="0"/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</w:t>
      </w:r>
      <w:r w:rsidRPr="00E57153">
        <w:rPr>
          <w:rFonts w:cs="Arial"/>
          <w:color w:val="000000" w:themeColor="text1"/>
          <w:sz w:val="20"/>
        </w:rPr>
        <w:t>on links nach rechts</w:t>
      </w:r>
      <w:r w:rsidRPr="00E57153">
        <w:rPr>
          <w:rFonts w:cs="Arial"/>
          <w:color w:val="000000" w:themeColor="text1"/>
          <w:sz w:val="20"/>
        </w:rPr>
        <w:t>)</w:t>
      </w:r>
      <w:r w:rsidRPr="00E57153">
        <w:rPr>
          <w:rFonts w:cs="Arial"/>
          <w:color w:val="000000" w:themeColor="text1"/>
          <w:sz w:val="20"/>
        </w:rPr>
        <w:t>: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Nancy Mensah-</w:t>
      </w:r>
      <w:proofErr w:type="spellStart"/>
      <w:r w:rsidRPr="00E57153">
        <w:rPr>
          <w:rFonts w:cs="Arial"/>
          <w:color w:val="000000" w:themeColor="text1"/>
          <w:sz w:val="20"/>
        </w:rPr>
        <w:t>Offei</w:t>
      </w:r>
      <w:proofErr w:type="spellEnd"/>
      <w:r w:rsidRPr="00E57153">
        <w:rPr>
          <w:rFonts w:cs="Arial"/>
          <w:color w:val="000000" w:themeColor="text1"/>
          <w:sz w:val="20"/>
        </w:rPr>
        <w:t>, Karin Pfammatter, Hanna Eichel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Lena Schwarz</w:t>
      </w:r>
      <w:r w:rsidRPr="00E57153">
        <w:rPr>
          <w:rFonts w:cs="Arial"/>
          <w:color w:val="000000" w:themeColor="text1"/>
          <w:sz w:val="20"/>
        </w:rPr>
        <w:t>, Rainer Bock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Hanna Eichel, Lea Sophie Salfeld, Steven Sowah, Karin Pfammatter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Steven Sowah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Karin Pfammatter, Rainer Bock, Lena Schwarz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Rainer Bock</w:t>
      </w:r>
      <w:r w:rsidRPr="00E57153">
        <w:rPr>
          <w:rFonts w:cs="Arial"/>
          <w:color w:val="000000" w:themeColor="text1"/>
          <w:sz w:val="20"/>
        </w:rPr>
        <w:t>, Lena Schwarz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Lea Sophie Salfeld, Nancy Mensah-</w:t>
      </w:r>
      <w:proofErr w:type="spellStart"/>
      <w:r w:rsidRPr="00E57153">
        <w:rPr>
          <w:rFonts w:cs="Arial"/>
          <w:color w:val="000000" w:themeColor="text1"/>
          <w:sz w:val="20"/>
        </w:rPr>
        <w:t>Offei</w:t>
      </w:r>
      <w:proofErr w:type="spellEnd"/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Hanna Eichel, </w:t>
      </w:r>
      <w:r w:rsidRPr="00E57153">
        <w:rPr>
          <w:rFonts w:cs="Arial"/>
          <w:color w:val="000000" w:themeColor="text1"/>
          <w:sz w:val="20"/>
        </w:rPr>
        <w:t xml:space="preserve">Sasha </w:t>
      </w:r>
      <w:proofErr w:type="spellStart"/>
      <w:r w:rsidRPr="00E57153">
        <w:rPr>
          <w:rFonts w:cs="Arial"/>
          <w:color w:val="000000" w:themeColor="text1"/>
          <w:sz w:val="20"/>
        </w:rPr>
        <w:t>Melroch</w:t>
      </w:r>
      <w:proofErr w:type="spellEnd"/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Steven Sowah</w:t>
      </w:r>
      <w:r w:rsidRPr="00E57153">
        <w:rPr>
          <w:rFonts w:cs="Arial"/>
          <w:color w:val="000000" w:themeColor="text1"/>
          <w:sz w:val="20"/>
        </w:rPr>
        <w:t>, Statisterie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Johann Jürgens, Karin Pfammatter</w:t>
      </w:r>
      <w:r w:rsidRPr="00E57153">
        <w:rPr>
          <w:rFonts w:cs="Arial"/>
          <w:color w:val="000000" w:themeColor="text1"/>
          <w:sz w:val="20"/>
        </w:rPr>
        <w:tab/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Hanna Eichel</w:t>
      </w:r>
      <w:r w:rsidRPr="00E57153">
        <w:rPr>
          <w:rFonts w:cs="Arial"/>
          <w:color w:val="000000" w:themeColor="text1"/>
          <w:sz w:val="20"/>
        </w:rPr>
        <w:t>, Statisterie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  <w:lang w:val="en-US"/>
        </w:rPr>
      </w:pPr>
      <w:r w:rsidRPr="00E57153">
        <w:rPr>
          <w:rFonts w:cs="Arial"/>
          <w:color w:val="000000" w:themeColor="text1"/>
          <w:sz w:val="20"/>
          <w:lang w:val="en-US"/>
        </w:rPr>
        <w:t xml:space="preserve">Sasha </w:t>
      </w:r>
      <w:proofErr w:type="spellStart"/>
      <w:r w:rsidRPr="00E57153">
        <w:rPr>
          <w:rFonts w:cs="Arial"/>
          <w:color w:val="000000" w:themeColor="text1"/>
          <w:sz w:val="20"/>
          <w:lang w:val="en-US"/>
        </w:rPr>
        <w:t>Melroch</w:t>
      </w:r>
      <w:proofErr w:type="spellEnd"/>
      <w:r w:rsidRPr="00E57153">
        <w:rPr>
          <w:rFonts w:cs="Arial"/>
          <w:color w:val="000000" w:themeColor="text1"/>
          <w:sz w:val="20"/>
          <w:lang w:val="en-US"/>
        </w:rPr>
        <w:t xml:space="preserve">, Rainer Bock, Lea Sophie </w:t>
      </w:r>
      <w:proofErr w:type="spellStart"/>
      <w:r w:rsidRPr="00E57153">
        <w:rPr>
          <w:rFonts w:cs="Arial"/>
          <w:color w:val="000000" w:themeColor="text1"/>
          <w:sz w:val="20"/>
          <w:lang w:val="en-US"/>
        </w:rPr>
        <w:t>Salfeld</w:t>
      </w:r>
      <w:proofErr w:type="spellEnd"/>
      <w:r w:rsidRPr="00E57153">
        <w:rPr>
          <w:rFonts w:cs="Arial"/>
          <w:color w:val="000000" w:themeColor="text1"/>
          <w:sz w:val="20"/>
          <w:lang w:val="en-US"/>
        </w:rPr>
        <w:t>, Nanc</w:t>
      </w:r>
      <w:r w:rsidRPr="00E57153">
        <w:rPr>
          <w:rFonts w:cs="Arial"/>
          <w:color w:val="000000" w:themeColor="text1"/>
          <w:sz w:val="20"/>
          <w:lang w:val="en-US"/>
        </w:rPr>
        <w:t>y</w:t>
      </w:r>
      <w:r w:rsidRPr="00E57153">
        <w:rPr>
          <w:rFonts w:cs="Arial"/>
          <w:color w:val="000000" w:themeColor="text1"/>
          <w:sz w:val="20"/>
          <w:lang w:val="en-US"/>
        </w:rPr>
        <w:t xml:space="preserve"> Mensah-</w:t>
      </w:r>
      <w:proofErr w:type="spellStart"/>
      <w:r w:rsidRPr="00E57153">
        <w:rPr>
          <w:rFonts w:cs="Arial"/>
          <w:color w:val="000000" w:themeColor="text1"/>
          <w:sz w:val="20"/>
          <w:lang w:val="en-US"/>
        </w:rPr>
        <w:t>Offei</w:t>
      </w:r>
      <w:proofErr w:type="spellEnd"/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Lea Sophie Salfeld, Sasha </w:t>
      </w:r>
      <w:proofErr w:type="spellStart"/>
      <w:r w:rsidRPr="00E57153">
        <w:rPr>
          <w:rFonts w:cs="Arial"/>
          <w:color w:val="000000" w:themeColor="text1"/>
          <w:sz w:val="20"/>
        </w:rPr>
        <w:t>Melroch</w:t>
      </w:r>
      <w:proofErr w:type="spellEnd"/>
      <w:r w:rsidRPr="00E57153">
        <w:rPr>
          <w:rFonts w:cs="Arial"/>
          <w:color w:val="000000" w:themeColor="text1"/>
          <w:sz w:val="20"/>
        </w:rPr>
        <w:t>, Nancy Mensah-</w:t>
      </w:r>
      <w:proofErr w:type="spellStart"/>
      <w:r w:rsidRPr="00E57153">
        <w:rPr>
          <w:rFonts w:cs="Arial"/>
          <w:color w:val="000000" w:themeColor="text1"/>
          <w:sz w:val="20"/>
        </w:rPr>
        <w:t>Offei</w:t>
      </w:r>
      <w:proofErr w:type="spellEnd"/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Johann Jürgens, Steven Sowah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Lena Schwarz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Nancy Mensah-</w:t>
      </w:r>
      <w:proofErr w:type="spellStart"/>
      <w:r w:rsidRPr="00E57153">
        <w:rPr>
          <w:rFonts w:cs="Arial"/>
          <w:color w:val="000000" w:themeColor="text1"/>
          <w:sz w:val="20"/>
        </w:rPr>
        <w:t>Offei</w:t>
      </w:r>
      <w:proofErr w:type="spellEnd"/>
      <w:r w:rsidRPr="00E57153">
        <w:rPr>
          <w:rFonts w:cs="Arial"/>
          <w:color w:val="000000" w:themeColor="text1"/>
          <w:sz w:val="20"/>
        </w:rPr>
        <w:t>, Lea Sophie Salfeld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Johann Jürgens, </w:t>
      </w:r>
      <w:r w:rsidRPr="00E57153">
        <w:rPr>
          <w:rFonts w:cs="Arial"/>
          <w:color w:val="000000" w:themeColor="text1"/>
          <w:sz w:val="20"/>
        </w:rPr>
        <w:t>Rainer Bock, Lena Schwarz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Karin Pfammatter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Karin Pfammatter, Steven Sowah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Nancy Mensah-</w:t>
      </w:r>
      <w:proofErr w:type="spellStart"/>
      <w:r w:rsidRPr="00E57153">
        <w:rPr>
          <w:rFonts w:cs="Arial"/>
          <w:color w:val="000000" w:themeColor="text1"/>
          <w:sz w:val="20"/>
        </w:rPr>
        <w:t>Offei</w:t>
      </w:r>
      <w:proofErr w:type="spellEnd"/>
      <w:r w:rsidRPr="00E57153">
        <w:rPr>
          <w:rFonts w:cs="Arial"/>
          <w:color w:val="000000" w:themeColor="text1"/>
          <w:sz w:val="20"/>
        </w:rPr>
        <w:t>, Steven Sowah, Lea Sophie Salfeld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Johann Jürgens, Steven Sowah</w:t>
      </w:r>
    </w:p>
    <w:p w:rsidR="00C36CC6" w:rsidRPr="00E57153" w:rsidRDefault="00C36CC6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Nancy Mensah-</w:t>
      </w:r>
      <w:proofErr w:type="spellStart"/>
      <w:r w:rsidRPr="00E57153">
        <w:rPr>
          <w:rFonts w:cs="Arial"/>
          <w:color w:val="000000" w:themeColor="text1"/>
          <w:sz w:val="20"/>
        </w:rPr>
        <w:t>Offei</w:t>
      </w:r>
      <w:proofErr w:type="spellEnd"/>
      <w:r w:rsidRPr="00E57153">
        <w:rPr>
          <w:rFonts w:cs="Arial"/>
          <w:color w:val="000000" w:themeColor="text1"/>
          <w:sz w:val="20"/>
        </w:rPr>
        <w:t xml:space="preserve">, Sasha </w:t>
      </w:r>
      <w:proofErr w:type="spellStart"/>
      <w:r w:rsidRPr="00E57153">
        <w:rPr>
          <w:rFonts w:cs="Arial"/>
          <w:color w:val="000000" w:themeColor="text1"/>
          <w:sz w:val="20"/>
        </w:rPr>
        <w:t>Melroch</w:t>
      </w:r>
      <w:proofErr w:type="spellEnd"/>
      <w:r w:rsidRPr="00E57153">
        <w:rPr>
          <w:rFonts w:cs="Arial"/>
          <w:color w:val="000000" w:themeColor="text1"/>
          <w:sz w:val="20"/>
        </w:rPr>
        <w:t xml:space="preserve">, Lea Sophie Salfeld </w:t>
      </w:r>
      <w:r w:rsidRPr="00E57153">
        <w:rPr>
          <w:rFonts w:cs="Arial"/>
          <w:color w:val="000000" w:themeColor="text1"/>
          <w:sz w:val="20"/>
        </w:rPr>
        <w:tab/>
      </w:r>
      <w:r w:rsidRPr="00E57153">
        <w:rPr>
          <w:rFonts w:cs="Arial"/>
          <w:color w:val="000000" w:themeColor="text1"/>
          <w:sz w:val="20"/>
        </w:rPr>
        <w:tab/>
      </w:r>
      <w:r w:rsidRPr="00E57153">
        <w:rPr>
          <w:rFonts w:cs="Arial"/>
          <w:color w:val="000000" w:themeColor="text1"/>
          <w:sz w:val="20"/>
        </w:rPr>
        <w:tab/>
      </w:r>
      <w:r w:rsidRPr="00E57153">
        <w:rPr>
          <w:rFonts w:cs="Arial"/>
          <w:color w:val="000000" w:themeColor="text1"/>
          <w:sz w:val="20"/>
        </w:rPr>
        <w:tab/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Regie: </w:t>
      </w:r>
      <w:r w:rsidRPr="00E57153">
        <w:rPr>
          <w:rFonts w:cs="Arial"/>
          <w:color w:val="000000" w:themeColor="text1"/>
          <w:sz w:val="20"/>
        </w:rPr>
        <w:t>Anne Lenk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Bühnenbild: </w:t>
      </w:r>
      <w:r w:rsidRPr="00E57153">
        <w:rPr>
          <w:rFonts w:cs="Arial"/>
          <w:color w:val="000000" w:themeColor="text1"/>
          <w:sz w:val="20"/>
        </w:rPr>
        <w:t>Judith Oswald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Kostümbild: </w:t>
      </w:r>
      <w:r w:rsidRPr="00E57153">
        <w:rPr>
          <w:rFonts w:cs="Arial"/>
          <w:color w:val="000000" w:themeColor="text1"/>
          <w:sz w:val="20"/>
        </w:rPr>
        <w:t xml:space="preserve">Sibylle </w:t>
      </w:r>
      <w:proofErr w:type="spellStart"/>
      <w:r w:rsidRPr="00E57153">
        <w:rPr>
          <w:rFonts w:cs="Arial"/>
          <w:color w:val="000000" w:themeColor="text1"/>
          <w:sz w:val="20"/>
        </w:rPr>
        <w:t>Wallum</w:t>
      </w:r>
      <w:proofErr w:type="spellEnd"/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Musik: </w:t>
      </w:r>
      <w:r w:rsidRPr="00E57153">
        <w:rPr>
          <w:rFonts w:cs="Arial"/>
          <w:color w:val="000000" w:themeColor="text1"/>
          <w:sz w:val="20"/>
        </w:rPr>
        <w:t xml:space="preserve">Polina </w:t>
      </w:r>
      <w:proofErr w:type="spellStart"/>
      <w:r w:rsidRPr="00E57153">
        <w:rPr>
          <w:rFonts w:cs="Arial"/>
          <w:color w:val="000000" w:themeColor="text1"/>
          <w:sz w:val="20"/>
        </w:rPr>
        <w:t>Lapkovskaja</w:t>
      </w:r>
      <w:proofErr w:type="spellEnd"/>
      <w:r w:rsidRPr="00E57153">
        <w:rPr>
          <w:rFonts w:cs="Arial"/>
          <w:color w:val="000000" w:themeColor="text1"/>
          <w:sz w:val="20"/>
        </w:rPr>
        <w:t xml:space="preserve"> (</w:t>
      </w:r>
      <w:proofErr w:type="spellStart"/>
      <w:r w:rsidRPr="00E57153">
        <w:rPr>
          <w:rFonts w:cs="Arial"/>
          <w:color w:val="000000" w:themeColor="text1"/>
          <w:sz w:val="20"/>
        </w:rPr>
        <w:t>Pollyester</w:t>
      </w:r>
      <w:proofErr w:type="spellEnd"/>
      <w:r w:rsidRPr="00E57153">
        <w:rPr>
          <w:rFonts w:cs="Arial"/>
          <w:color w:val="000000" w:themeColor="text1"/>
          <w:sz w:val="20"/>
        </w:rPr>
        <w:t>)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Licht: </w:t>
      </w:r>
      <w:r w:rsidRPr="00E57153">
        <w:rPr>
          <w:rFonts w:cs="Arial"/>
          <w:color w:val="000000" w:themeColor="text1"/>
          <w:sz w:val="20"/>
        </w:rPr>
        <w:t>Carsten Schmidt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Dramaturgie: </w:t>
      </w:r>
      <w:r w:rsidRPr="00E57153">
        <w:rPr>
          <w:rFonts w:cs="Arial"/>
          <w:color w:val="000000" w:themeColor="text1"/>
          <w:sz w:val="20"/>
        </w:rPr>
        <w:t>David Heiligers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Künstleri</w:t>
      </w:r>
      <w:r w:rsidRPr="00E57153">
        <w:rPr>
          <w:rFonts w:cs="Arial"/>
          <w:color w:val="000000" w:themeColor="text1"/>
          <w:sz w:val="20"/>
        </w:rPr>
        <w:t xml:space="preserve">sche Vermittlung </w:t>
      </w:r>
      <w:proofErr w:type="spellStart"/>
      <w:r w:rsidRPr="00E57153">
        <w:rPr>
          <w:rFonts w:cs="Arial"/>
          <w:color w:val="000000" w:themeColor="text1"/>
          <w:sz w:val="20"/>
        </w:rPr>
        <w:t>Theater&amp;Schule</w:t>
      </w:r>
      <w:proofErr w:type="spellEnd"/>
      <w:r w:rsidRPr="00E57153">
        <w:rPr>
          <w:rFonts w:cs="Arial"/>
          <w:color w:val="000000" w:themeColor="text1"/>
          <w:sz w:val="20"/>
        </w:rPr>
        <w:t xml:space="preserve">: </w:t>
      </w:r>
      <w:r w:rsidRPr="00E57153">
        <w:rPr>
          <w:rFonts w:cs="Arial"/>
          <w:color w:val="000000" w:themeColor="text1"/>
          <w:sz w:val="20"/>
        </w:rPr>
        <w:t>Franziska Bill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Regieassistenz: </w:t>
      </w:r>
      <w:proofErr w:type="spellStart"/>
      <w:r w:rsidRPr="00E57153">
        <w:rPr>
          <w:rFonts w:cs="Arial"/>
          <w:color w:val="000000" w:themeColor="text1"/>
          <w:sz w:val="20"/>
        </w:rPr>
        <w:t>Mahlia</w:t>
      </w:r>
      <w:proofErr w:type="spellEnd"/>
      <w:r w:rsidRPr="00E57153">
        <w:rPr>
          <w:rFonts w:cs="Arial"/>
          <w:color w:val="000000" w:themeColor="text1"/>
          <w:sz w:val="20"/>
        </w:rPr>
        <w:t xml:space="preserve"> </w:t>
      </w:r>
      <w:proofErr w:type="spellStart"/>
      <w:r w:rsidRPr="00E57153">
        <w:rPr>
          <w:rFonts w:cs="Arial"/>
          <w:color w:val="000000" w:themeColor="text1"/>
          <w:sz w:val="20"/>
        </w:rPr>
        <w:t>Theismann</w:t>
      </w:r>
      <w:proofErr w:type="spellEnd"/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Bühnenbildassistenz: </w:t>
      </w:r>
      <w:proofErr w:type="spellStart"/>
      <w:r w:rsidRPr="00E57153">
        <w:rPr>
          <w:rFonts w:cs="Arial"/>
          <w:color w:val="000000" w:themeColor="text1"/>
          <w:sz w:val="20"/>
        </w:rPr>
        <w:t>Malin</w:t>
      </w:r>
      <w:proofErr w:type="spellEnd"/>
      <w:r w:rsidRPr="00E57153">
        <w:rPr>
          <w:rFonts w:cs="Arial"/>
          <w:color w:val="000000" w:themeColor="text1"/>
          <w:sz w:val="20"/>
        </w:rPr>
        <w:t xml:space="preserve"> Speicher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Mitarbeit Kostümbild: </w:t>
      </w:r>
      <w:r w:rsidRPr="00E57153">
        <w:rPr>
          <w:rFonts w:cs="Arial"/>
          <w:color w:val="000000" w:themeColor="text1"/>
          <w:sz w:val="20"/>
        </w:rPr>
        <w:t>Eva Bienert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Kostümbildassistenz: </w:t>
      </w:r>
      <w:r w:rsidRPr="00E57153">
        <w:rPr>
          <w:rFonts w:cs="Arial"/>
          <w:color w:val="000000" w:themeColor="text1"/>
          <w:sz w:val="20"/>
        </w:rPr>
        <w:t>Anna-Thea Jaeger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proofErr w:type="spellStart"/>
      <w:r w:rsidRPr="00E57153">
        <w:rPr>
          <w:rFonts w:cs="Arial"/>
          <w:color w:val="000000" w:themeColor="text1"/>
          <w:sz w:val="20"/>
        </w:rPr>
        <w:lastRenderedPageBreak/>
        <w:t>Regiehospitanz</w:t>
      </w:r>
      <w:proofErr w:type="spellEnd"/>
      <w:r w:rsidRPr="00E57153">
        <w:rPr>
          <w:rFonts w:cs="Arial"/>
          <w:color w:val="000000" w:themeColor="text1"/>
          <w:sz w:val="20"/>
        </w:rPr>
        <w:t xml:space="preserve">: </w:t>
      </w:r>
      <w:r w:rsidRPr="00E57153">
        <w:rPr>
          <w:rFonts w:cs="Arial"/>
          <w:color w:val="000000" w:themeColor="text1"/>
          <w:sz w:val="20"/>
        </w:rPr>
        <w:t xml:space="preserve">Anna </w:t>
      </w:r>
      <w:proofErr w:type="spellStart"/>
      <w:r w:rsidRPr="00E57153">
        <w:rPr>
          <w:rFonts w:cs="Arial"/>
          <w:color w:val="000000" w:themeColor="text1"/>
          <w:sz w:val="20"/>
        </w:rPr>
        <w:t>Vankova</w:t>
      </w:r>
      <w:proofErr w:type="spellEnd"/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proofErr w:type="spellStart"/>
      <w:r w:rsidRPr="00E57153">
        <w:rPr>
          <w:rFonts w:cs="Arial"/>
          <w:color w:val="000000" w:themeColor="text1"/>
          <w:sz w:val="20"/>
        </w:rPr>
        <w:t>Bühnenbildhospitanz</w:t>
      </w:r>
      <w:proofErr w:type="spellEnd"/>
      <w:r w:rsidRPr="00E57153">
        <w:rPr>
          <w:rFonts w:cs="Arial"/>
          <w:color w:val="000000" w:themeColor="text1"/>
          <w:sz w:val="20"/>
        </w:rPr>
        <w:t xml:space="preserve">: </w:t>
      </w:r>
      <w:proofErr w:type="spellStart"/>
      <w:r w:rsidRPr="00E57153">
        <w:rPr>
          <w:rFonts w:cs="Arial"/>
          <w:color w:val="000000" w:themeColor="text1"/>
          <w:sz w:val="20"/>
        </w:rPr>
        <w:t>Zoë</w:t>
      </w:r>
      <w:proofErr w:type="spellEnd"/>
      <w:r w:rsidRPr="00E57153">
        <w:rPr>
          <w:rFonts w:cs="Arial"/>
          <w:color w:val="000000" w:themeColor="text1"/>
          <w:sz w:val="20"/>
        </w:rPr>
        <w:t xml:space="preserve"> Bertram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proofErr w:type="spellStart"/>
      <w:r w:rsidRPr="00E57153">
        <w:rPr>
          <w:rFonts w:cs="Arial"/>
          <w:color w:val="000000" w:themeColor="text1"/>
          <w:sz w:val="20"/>
        </w:rPr>
        <w:t>Kostümbildhospitanz</w:t>
      </w:r>
      <w:proofErr w:type="spellEnd"/>
      <w:r w:rsidRPr="00E57153">
        <w:rPr>
          <w:rFonts w:cs="Arial"/>
          <w:color w:val="000000" w:themeColor="text1"/>
          <w:sz w:val="20"/>
        </w:rPr>
        <w:t xml:space="preserve">: </w:t>
      </w:r>
      <w:r w:rsidRPr="00E57153">
        <w:rPr>
          <w:rFonts w:cs="Arial"/>
          <w:color w:val="000000" w:themeColor="text1"/>
          <w:sz w:val="20"/>
        </w:rPr>
        <w:t>Maxine Heft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proofErr w:type="spellStart"/>
      <w:r w:rsidRPr="00E57153">
        <w:rPr>
          <w:rFonts w:cs="Arial"/>
          <w:color w:val="000000" w:themeColor="text1"/>
          <w:sz w:val="20"/>
        </w:rPr>
        <w:t>Produktionshospitanz</w:t>
      </w:r>
      <w:proofErr w:type="spellEnd"/>
      <w:r w:rsidRPr="00E57153">
        <w:rPr>
          <w:rFonts w:cs="Arial"/>
          <w:color w:val="000000" w:themeColor="text1"/>
          <w:sz w:val="20"/>
        </w:rPr>
        <w:t xml:space="preserve">: </w:t>
      </w:r>
      <w:r w:rsidRPr="00E57153">
        <w:rPr>
          <w:rFonts w:cs="Arial"/>
          <w:color w:val="000000" w:themeColor="text1"/>
          <w:sz w:val="20"/>
        </w:rPr>
        <w:t>Ilia La Belle (Theaterjahr)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proofErr w:type="spellStart"/>
      <w:r w:rsidRPr="00E57153">
        <w:rPr>
          <w:rFonts w:cs="Arial"/>
          <w:color w:val="000000" w:themeColor="text1"/>
          <w:sz w:val="20"/>
        </w:rPr>
        <w:t>Inspizienz</w:t>
      </w:r>
      <w:proofErr w:type="spellEnd"/>
      <w:r w:rsidRPr="00E57153">
        <w:rPr>
          <w:rFonts w:cs="Arial"/>
          <w:color w:val="000000" w:themeColor="text1"/>
          <w:sz w:val="20"/>
        </w:rPr>
        <w:t xml:space="preserve">: </w:t>
      </w:r>
      <w:r w:rsidRPr="00E57153">
        <w:rPr>
          <w:rFonts w:cs="Arial"/>
          <w:color w:val="000000" w:themeColor="text1"/>
          <w:sz w:val="20"/>
        </w:rPr>
        <w:t xml:space="preserve">Aleksandar Sascha </w:t>
      </w:r>
      <w:proofErr w:type="spellStart"/>
      <w:r w:rsidRPr="00E57153">
        <w:rPr>
          <w:rFonts w:cs="Arial"/>
          <w:color w:val="000000" w:themeColor="text1"/>
          <w:sz w:val="20"/>
        </w:rPr>
        <w:t>Dinevski</w:t>
      </w:r>
      <w:proofErr w:type="spellEnd"/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proofErr w:type="spellStart"/>
      <w:r w:rsidRPr="00E57153">
        <w:rPr>
          <w:rFonts w:cs="Arial"/>
          <w:color w:val="000000" w:themeColor="text1"/>
          <w:sz w:val="20"/>
        </w:rPr>
        <w:t>Soufflage</w:t>
      </w:r>
      <w:proofErr w:type="spellEnd"/>
      <w:r w:rsidRPr="00E57153">
        <w:rPr>
          <w:rFonts w:cs="Arial"/>
          <w:color w:val="000000" w:themeColor="text1"/>
          <w:sz w:val="20"/>
        </w:rPr>
        <w:t xml:space="preserve">: </w:t>
      </w:r>
      <w:r w:rsidRPr="00E57153">
        <w:rPr>
          <w:rFonts w:cs="Arial"/>
          <w:color w:val="000000" w:themeColor="text1"/>
          <w:sz w:val="20"/>
        </w:rPr>
        <w:t xml:space="preserve">Katja </w:t>
      </w:r>
      <w:proofErr w:type="spellStart"/>
      <w:r w:rsidRPr="00E57153">
        <w:rPr>
          <w:rFonts w:cs="Arial"/>
          <w:color w:val="000000" w:themeColor="text1"/>
          <w:sz w:val="20"/>
        </w:rPr>
        <w:t>Weppler</w:t>
      </w:r>
      <w:proofErr w:type="spellEnd"/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Übertitel Koordination: </w:t>
      </w:r>
      <w:r w:rsidRPr="00E57153">
        <w:rPr>
          <w:rFonts w:cs="Arial"/>
          <w:color w:val="000000" w:themeColor="text1"/>
          <w:sz w:val="20"/>
        </w:rPr>
        <w:t>Sinikka Weber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Übertitel Übersetzung: </w:t>
      </w:r>
      <w:r w:rsidRPr="00E57153">
        <w:rPr>
          <w:rFonts w:cs="Arial"/>
          <w:color w:val="000000" w:themeColor="text1"/>
          <w:sz w:val="20"/>
        </w:rPr>
        <w:t>Sinikka Weber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Übertitel Einrichtung: </w:t>
      </w:r>
      <w:r w:rsidRPr="00E57153">
        <w:rPr>
          <w:rFonts w:cs="Arial"/>
          <w:color w:val="000000" w:themeColor="text1"/>
          <w:sz w:val="20"/>
        </w:rPr>
        <w:t>Raman Khalaf (</w:t>
      </w:r>
      <w:proofErr w:type="spellStart"/>
      <w:r w:rsidRPr="00E57153">
        <w:rPr>
          <w:rFonts w:cs="Arial"/>
          <w:color w:val="000000" w:themeColor="text1"/>
          <w:sz w:val="20"/>
        </w:rPr>
        <w:t>Panthea</w:t>
      </w:r>
      <w:proofErr w:type="spellEnd"/>
      <w:r w:rsidRPr="00E57153">
        <w:rPr>
          <w:rFonts w:cs="Arial"/>
          <w:color w:val="000000" w:themeColor="text1"/>
          <w:sz w:val="20"/>
        </w:rPr>
        <w:t>)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Übertitel Fahrer*innen</w:t>
      </w:r>
      <w:r w:rsidRPr="00E57153">
        <w:rPr>
          <w:rFonts w:cs="Arial"/>
          <w:color w:val="000000" w:themeColor="text1"/>
          <w:sz w:val="20"/>
        </w:rPr>
        <w:t xml:space="preserve">: Victoria Engler, Maya Scharf, </w:t>
      </w:r>
      <w:r w:rsidRPr="00E57153">
        <w:rPr>
          <w:rFonts w:cs="Arial"/>
          <w:color w:val="000000" w:themeColor="text1"/>
          <w:sz w:val="20"/>
        </w:rPr>
        <w:t>Holly Werner</w:t>
      </w:r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7"/>
      <w:headerReference w:type="first" r:id="rId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44CD5"/>
    <w:rsid w:val="00266038"/>
    <w:rsid w:val="00376117"/>
    <w:rsid w:val="00424482"/>
    <w:rsid w:val="0042534E"/>
    <w:rsid w:val="004444CE"/>
    <w:rsid w:val="004944C8"/>
    <w:rsid w:val="004F5B1A"/>
    <w:rsid w:val="004F5F41"/>
    <w:rsid w:val="005237E9"/>
    <w:rsid w:val="00546E9D"/>
    <w:rsid w:val="005F665C"/>
    <w:rsid w:val="006074CC"/>
    <w:rsid w:val="0078126D"/>
    <w:rsid w:val="007A0CB7"/>
    <w:rsid w:val="007C3AE8"/>
    <w:rsid w:val="007F5613"/>
    <w:rsid w:val="00801C1F"/>
    <w:rsid w:val="00882C70"/>
    <w:rsid w:val="009906A4"/>
    <w:rsid w:val="009B70A2"/>
    <w:rsid w:val="00A8268B"/>
    <w:rsid w:val="00A8687B"/>
    <w:rsid w:val="00AA789F"/>
    <w:rsid w:val="00B237C7"/>
    <w:rsid w:val="00B71D23"/>
    <w:rsid w:val="00B82C1A"/>
    <w:rsid w:val="00BD01E7"/>
    <w:rsid w:val="00BE6973"/>
    <w:rsid w:val="00C27D0B"/>
    <w:rsid w:val="00C36CC6"/>
    <w:rsid w:val="00C36F5B"/>
    <w:rsid w:val="00C6392F"/>
    <w:rsid w:val="00D262C1"/>
    <w:rsid w:val="00D26F89"/>
    <w:rsid w:val="00D72024"/>
    <w:rsid w:val="00E161C5"/>
    <w:rsid w:val="00E57153"/>
    <w:rsid w:val="00E6715D"/>
    <w:rsid w:val="00E97CA8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20B86B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</Template>
  <TotalTime>0</TotalTime>
  <Pages>2</Pages>
  <Words>283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Männel Luisa</cp:lastModifiedBy>
  <cp:revision>2</cp:revision>
  <cp:lastPrinted>2024-06-24T13:56:00Z</cp:lastPrinted>
  <dcterms:created xsi:type="dcterms:W3CDTF">2024-10-19T16:45:00Z</dcterms:created>
  <dcterms:modified xsi:type="dcterms:W3CDTF">2024-10-19T16:59:00Z</dcterms:modified>
</cp:coreProperties>
</file>